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吴承艳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方剂典籍选读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历代止痛方药精讲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